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33DE" w14:textId="77777777" w:rsidR="00201F18" w:rsidRDefault="00201F18" w:rsidP="00CE777D">
      <w:pPr>
        <w:pStyle w:val="CM4"/>
        <w:spacing w:before="60" w:after="60"/>
        <w:jc w:val="center"/>
        <w:rPr>
          <w:rFonts w:ascii="Verdana" w:hAnsi="Verdana" w:cs="EUAlbertina"/>
          <w:b/>
          <w:bCs/>
          <w:color w:val="000000"/>
          <w:lang w:val="en-GB"/>
        </w:rPr>
      </w:pPr>
    </w:p>
    <w:p w14:paraId="297EC256" w14:textId="77777777" w:rsidR="00201F18" w:rsidRDefault="00201F18" w:rsidP="00CE777D">
      <w:pPr>
        <w:pStyle w:val="CM4"/>
        <w:spacing w:before="60" w:after="60"/>
        <w:jc w:val="center"/>
        <w:rPr>
          <w:rFonts w:ascii="Verdana" w:hAnsi="Verdana" w:cs="EUAlbertina"/>
          <w:b/>
          <w:bCs/>
          <w:color w:val="000000"/>
          <w:lang w:val="en-GB"/>
        </w:rPr>
      </w:pPr>
    </w:p>
    <w:p w14:paraId="7EF22C4A" w14:textId="77777777" w:rsidR="00D02C0F" w:rsidRPr="00CE777D" w:rsidRDefault="00192694" w:rsidP="00CE777D">
      <w:pPr>
        <w:pStyle w:val="CM4"/>
        <w:spacing w:before="60" w:after="60"/>
        <w:jc w:val="center"/>
        <w:rPr>
          <w:rFonts w:ascii="Verdana" w:hAnsi="Verdana" w:cs="EUAlbertina"/>
          <w:b/>
          <w:bCs/>
          <w:color w:val="000000"/>
          <w:lang w:val="en-GB"/>
        </w:rPr>
      </w:pPr>
      <w:r>
        <w:rPr>
          <w:rFonts w:ascii="Verdana" w:hAnsi="Verdana" w:cs="EUAlbertina"/>
          <w:b/>
          <w:bCs/>
          <w:color w:val="000000"/>
          <w:lang w:val="en-GB"/>
        </w:rPr>
        <w:t>A</w:t>
      </w:r>
      <w:r w:rsidR="007C4EA8">
        <w:rPr>
          <w:rFonts w:ascii="Verdana" w:hAnsi="Verdana" w:cs="EUAlbertina"/>
          <w:b/>
          <w:bCs/>
          <w:color w:val="000000"/>
          <w:lang w:val="en-GB"/>
        </w:rPr>
        <w:t xml:space="preserve">mendment On Text Description </w:t>
      </w:r>
    </w:p>
    <w:p w14:paraId="2B9A04ED" w14:textId="77777777" w:rsidR="00D02C0F" w:rsidRPr="00CE777D" w:rsidRDefault="00D02C0F" w:rsidP="00CE777D">
      <w:pPr>
        <w:spacing w:before="60" w:after="60" w:line="240" w:lineRule="auto"/>
        <w:jc w:val="center"/>
        <w:rPr>
          <w:sz w:val="24"/>
          <w:lang w:val="en-GB"/>
        </w:rPr>
      </w:pPr>
    </w:p>
    <w:p w14:paraId="4EBBBD42" w14:textId="51A1A0C3" w:rsidR="00D02C0F" w:rsidRPr="00CE777D" w:rsidRDefault="00D02C0F" w:rsidP="00CE777D">
      <w:pPr>
        <w:pStyle w:val="CM4"/>
        <w:spacing w:before="60" w:after="60"/>
        <w:jc w:val="center"/>
        <w:rPr>
          <w:rFonts w:ascii="Verdana" w:hAnsi="Verdana" w:cs="EUAlbertina"/>
          <w:b/>
          <w:color w:val="000000"/>
          <w:lang w:val="en-GB"/>
        </w:rPr>
      </w:pPr>
      <w:r w:rsidRPr="00CE777D">
        <w:rPr>
          <w:rFonts w:ascii="Verdana" w:hAnsi="Verdana" w:cs="EUAlbertina"/>
          <w:b/>
          <w:color w:val="000000"/>
          <w:lang w:val="en-GB"/>
        </w:rPr>
        <w:t xml:space="preserve">Member state:  </w:t>
      </w:r>
    </w:p>
    <w:p w14:paraId="1358598E" w14:textId="77777777" w:rsidR="00D02C0F" w:rsidRPr="00CE777D" w:rsidRDefault="00D02C0F" w:rsidP="00CE777D">
      <w:pPr>
        <w:spacing w:before="60" w:after="60" w:line="240" w:lineRule="auto"/>
        <w:jc w:val="center"/>
        <w:rPr>
          <w:sz w:val="24"/>
          <w:lang w:val="en-GB"/>
        </w:rPr>
      </w:pPr>
    </w:p>
    <w:p w14:paraId="3F70687D" w14:textId="77777777" w:rsidR="00BC6DE5" w:rsidRPr="00CE777D" w:rsidRDefault="00192694" w:rsidP="00CE777D">
      <w:pPr>
        <w:pStyle w:val="CM4"/>
        <w:spacing w:before="60" w:after="60"/>
        <w:jc w:val="center"/>
        <w:rPr>
          <w:rFonts w:ascii="Verdana" w:hAnsi="Verdana" w:cs="EUAlbertina"/>
          <w:color w:val="000000"/>
          <w:sz w:val="20"/>
          <w:szCs w:val="20"/>
          <w:lang w:val="en-GB"/>
        </w:rPr>
      </w:pPr>
      <w:r w:rsidRPr="00CE777D">
        <w:rPr>
          <w:rFonts w:ascii="Verdana" w:hAnsi="Verdana" w:cs="EUAlbertina"/>
          <w:color w:val="000000"/>
          <w:sz w:val="20"/>
          <w:szCs w:val="20"/>
          <w:lang w:val="en-GB"/>
        </w:rPr>
        <w:t xml:space="preserve"> </w:t>
      </w:r>
      <w:r w:rsidR="00D02C0F" w:rsidRPr="00CE777D">
        <w:rPr>
          <w:rFonts w:ascii="Verdana" w:hAnsi="Verdana" w:cs="EUAlbertina"/>
          <w:color w:val="000000"/>
          <w:sz w:val="20"/>
          <w:szCs w:val="20"/>
          <w:lang w:val="en-GB"/>
        </w:rPr>
        <w:t>(To be published on DG TAXUD website)</w:t>
      </w:r>
    </w:p>
    <w:p w14:paraId="56655D53" w14:textId="77777777" w:rsidR="00D02C0F" w:rsidRPr="00CE777D" w:rsidRDefault="00D02C0F" w:rsidP="00CE777D">
      <w:pPr>
        <w:spacing w:before="60" w:after="60" w:line="240" w:lineRule="auto"/>
        <w:rPr>
          <w:sz w:val="20"/>
          <w:szCs w:val="20"/>
          <w:lang w:val="en-GB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4502"/>
        <w:gridCol w:w="5316"/>
      </w:tblGrid>
      <w:tr w:rsidR="00D02C0F" w:rsidRPr="008B26F9" w14:paraId="33948C2A" w14:textId="77777777" w:rsidTr="00C25964">
        <w:trPr>
          <w:jc w:val="center"/>
        </w:trPr>
        <w:tc>
          <w:tcPr>
            <w:tcW w:w="532" w:type="dxa"/>
            <w:shd w:val="clear" w:color="auto" w:fill="auto"/>
            <w:noWrap/>
          </w:tcPr>
          <w:p w14:paraId="09BA11CC" w14:textId="77777777" w:rsidR="00D02C0F" w:rsidRPr="008B26F9" w:rsidRDefault="00D02C0F" w:rsidP="008B26F9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8B26F9">
              <w:rPr>
                <w:b/>
                <w:sz w:val="20"/>
                <w:szCs w:val="20"/>
              </w:rPr>
              <w:t>1</w:t>
            </w:r>
            <w:r w:rsidR="0019269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502" w:type="dxa"/>
            <w:shd w:val="clear" w:color="auto" w:fill="auto"/>
            <w:noWrap/>
          </w:tcPr>
          <w:p w14:paraId="42496E04" w14:textId="77777777" w:rsidR="00D02C0F" w:rsidRPr="008B26F9" w:rsidRDefault="00D02C0F" w:rsidP="008B26F9">
            <w:pPr>
              <w:spacing w:before="60" w:after="60" w:line="240" w:lineRule="auto"/>
              <w:rPr>
                <w:rFonts w:cs="EUAlbertina"/>
                <w:color w:val="000000"/>
                <w:sz w:val="20"/>
                <w:szCs w:val="20"/>
              </w:rPr>
            </w:pPr>
            <w:r w:rsidRPr="008B26F9">
              <w:rPr>
                <w:rFonts w:cs="EUAlbertina"/>
                <w:color w:val="000000"/>
                <w:sz w:val="20"/>
                <w:szCs w:val="20"/>
              </w:rPr>
              <w:t>Combined Nomenclature code:</w:t>
            </w:r>
          </w:p>
          <w:p w14:paraId="160E5E0E" w14:textId="77777777" w:rsidR="00D02C0F" w:rsidRPr="008B26F9" w:rsidRDefault="00D02C0F" w:rsidP="008B26F9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5316" w:type="dxa"/>
            <w:shd w:val="clear" w:color="auto" w:fill="auto"/>
            <w:noWrap/>
            <w:vAlign w:val="center"/>
          </w:tcPr>
          <w:p w14:paraId="403B0751" w14:textId="40A1403E" w:rsidR="00D02C0F" w:rsidRPr="008B26F9" w:rsidRDefault="00D02C0F" w:rsidP="00B36BDF">
            <w:pPr>
              <w:rPr>
                <w:sz w:val="20"/>
                <w:szCs w:val="20"/>
              </w:rPr>
            </w:pPr>
          </w:p>
        </w:tc>
      </w:tr>
      <w:tr w:rsidR="00192694" w:rsidRPr="008B26F9" w14:paraId="48EDA318" w14:textId="77777777" w:rsidTr="00C25964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1E3A6" w14:textId="77777777" w:rsidR="00192694" w:rsidRPr="008B26F9" w:rsidRDefault="00192694" w:rsidP="00C919D3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8B26F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74094" w14:textId="77777777" w:rsidR="00192694" w:rsidRPr="008B26F9" w:rsidRDefault="00192694" w:rsidP="00C919D3">
            <w:pPr>
              <w:spacing w:before="60" w:after="60" w:line="240" w:lineRule="auto"/>
              <w:rPr>
                <w:rFonts w:cs="EUAlbertina"/>
                <w:color w:val="000000"/>
                <w:sz w:val="20"/>
                <w:szCs w:val="20"/>
              </w:rPr>
            </w:pPr>
            <w:r>
              <w:rPr>
                <w:rFonts w:cs="EUAlbertina"/>
                <w:color w:val="000000"/>
                <w:sz w:val="20"/>
                <w:szCs w:val="20"/>
              </w:rPr>
              <w:t>Reference mail</w:t>
            </w:r>
          </w:p>
          <w:p w14:paraId="0E154F7A" w14:textId="77777777" w:rsidR="00192694" w:rsidRPr="00192694" w:rsidRDefault="00192694" w:rsidP="00C919D3">
            <w:pPr>
              <w:spacing w:before="60" w:after="60" w:line="240" w:lineRule="auto"/>
              <w:rPr>
                <w:rFonts w:cs="EUAlbertina"/>
                <w:color w:val="000000"/>
                <w:sz w:val="20"/>
                <w:szCs w:val="20"/>
              </w:rPr>
            </w:pP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6A966" w14:textId="052A577B" w:rsidR="00192694" w:rsidRPr="008B26F9" w:rsidRDefault="00192694" w:rsidP="00CD0073">
            <w:pPr>
              <w:rPr>
                <w:sz w:val="20"/>
                <w:szCs w:val="20"/>
              </w:rPr>
            </w:pPr>
          </w:p>
        </w:tc>
      </w:tr>
    </w:tbl>
    <w:p w14:paraId="5F969EEB" w14:textId="77777777" w:rsidR="00CA2CE9" w:rsidRDefault="00CA2CE9" w:rsidP="00CE777D">
      <w:pPr>
        <w:spacing w:before="60" w:after="60" w:line="240" w:lineRule="auto"/>
      </w:pPr>
    </w:p>
    <w:p w14:paraId="305B76FD" w14:textId="77777777" w:rsidR="00192694" w:rsidRPr="00CE777D" w:rsidRDefault="00192694" w:rsidP="00CE777D">
      <w:pPr>
        <w:spacing w:before="60" w:after="60" w:line="240" w:lineRule="auto"/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234"/>
        <w:gridCol w:w="7584"/>
      </w:tblGrid>
      <w:tr w:rsidR="00D02C0F" w:rsidRPr="00DF44C1" w14:paraId="3B6D4C0E" w14:textId="77777777" w:rsidTr="00C25964">
        <w:trPr>
          <w:jc w:val="center"/>
        </w:trPr>
        <w:tc>
          <w:tcPr>
            <w:tcW w:w="532" w:type="dxa"/>
            <w:shd w:val="clear" w:color="auto" w:fill="auto"/>
            <w:noWrap/>
          </w:tcPr>
          <w:p w14:paraId="3FF084AD" w14:textId="77777777" w:rsidR="00D02C0F" w:rsidRPr="008B26F9" w:rsidRDefault="00D02C0F" w:rsidP="008B26F9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8B26F9">
              <w:rPr>
                <w:b/>
                <w:sz w:val="20"/>
                <w:szCs w:val="20"/>
              </w:rPr>
              <w:t>2</w:t>
            </w:r>
            <w:r w:rsidR="0019269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234" w:type="dxa"/>
            <w:shd w:val="clear" w:color="auto" w:fill="auto"/>
            <w:noWrap/>
          </w:tcPr>
          <w:p w14:paraId="091EC69B" w14:textId="77777777" w:rsidR="00D02C0F" w:rsidRDefault="00192694" w:rsidP="008B26F9">
            <w:pPr>
              <w:spacing w:before="60" w:after="60" w:line="240" w:lineRule="auto"/>
              <w:rPr>
                <w:rFonts w:cs="EUAlbertina"/>
                <w:color w:val="000000"/>
                <w:sz w:val="20"/>
                <w:szCs w:val="20"/>
                <w:lang w:val="en-GB"/>
              </w:rPr>
            </w:pPr>
            <w:r>
              <w:rPr>
                <w:rFonts w:cs="EUAlbertina"/>
                <w:color w:val="000000"/>
                <w:sz w:val="20"/>
                <w:szCs w:val="20"/>
                <w:lang w:val="en-GB"/>
              </w:rPr>
              <w:t>Current description</w:t>
            </w:r>
          </w:p>
          <w:p w14:paraId="7CB5CF0B" w14:textId="77777777" w:rsidR="00CE777D" w:rsidRPr="008B26F9" w:rsidRDefault="00CE777D" w:rsidP="00460C2B">
            <w:pPr>
              <w:spacing w:before="60" w:after="6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7584" w:type="dxa"/>
            <w:shd w:val="clear" w:color="auto" w:fill="auto"/>
            <w:noWrap/>
            <w:vAlign w:val="center"/>
          </w:tcPr>
          <w:p w14:paraId="31163147" w14:textId="446AABB3" w:rsidR="00E74590" w:rsidRPr="008B26F9" w:rsidRDefault="00E74590" w:rsidP="00CD0073">
            <w:pPr>
              <w:rPr>
                <w:sz w:val="20"/>
                <w:szCs w:val="20"/>
                <w:lang w:val="en-GB"/>
              </w:rPr>
            </w:pPr>
          </w:p>
        </w:tc>
      </w:tr>
      <w:tr w:rsidR="00192694" w:rsidRPr="00DF44C1" w14:paraId="70C566F7" w14:textId="77777777" w:rsidTr="00C25964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9810" w14:textId="77777777" w:rsidR="00192694" w:rsidRPr="008B26F9" w:rsidRDefault="00192694" w:rsidP="00C919D3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8B26F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9BFE" w14:textId="77777777" w:rsidR="00192694" w:rsidRPr="00192694" w:rsidRDefault="00192694" w:rsidP="00DF44C1">
            <w:pPr>
              <w:spacing w:before="60" w:after="60" w:line="240" w:lineRule="auto"/>
              <w:rPr>
                <w:rFonts w:cs="EUAlbertina"/>
                <w:color w:val="000000"/>
                <w:sz w:val="20"/>
                <w:szCs w:val="20"/>
                <w:lang w:val="en-GB"/>
              </w:rPr>
            </w:pPr>
            <w:r>
              <w:rPr>
                <w:rFonts w:cs="EUAlbertina"/>
                <w:color w:val="000000"/>
                <w:sz w:val="20"/>
                <w:szCs w:val="20"/>
                <w:lang w:val="en-GB"/>
              </w:rPr>
              <w:t>Requested amended description</w:t>
            </w:r>
            <w:r w:rsidR="00B7300A">
              <w:rPr>
                <w:rFonts w:cs="EUAlbertina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349E" w14:textId="4B49DDB3" w:rsidR="00E74590" w:rsidRPr="008B26F9" w:rsidRDefault="00E74590" w:rsidP="00CD007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600BFC34" w14:textId="77777777" w:rsidR="00D02C0F" w:rsidRDefault="00D02C0F" w:rsidP="004A0D50">
      <w:pPr>
        <w:rPr>
          <w:lang w:val="en-GB"/>
        </w:rPr>
      </w:pPr>
    </w:p>
    <w:p w14:paraId="46D73513" w14:textId="77777777" w:rsidR="004A0D50" w:rsidRDefault="004A0D50" w:rsidP="004A0D50">
      <w:pPr>
        <w:pStyle w:val="Paragraph"/>
        <w:spacing w:after="0" w:line="240" w:lineRule="atLeast"/>
        <w:rPr>
          <w:rFonts w:ascii="Verdana" w:hAnsi="Verdana"/>
          <w:b/>
          <w:sz w:val="18"/>
          <w:szCs w:val="18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234"/>
        <w:gridCol w:w="7584"/>
      </w:tblGrid>
      <w:tr w:rsidR="0016378B" w:rsidRPr="00DF44C1" w14:paraId="7BA28EB2" w14:textId="77777777" w:rsidTr="00C25964">
        <w:trPr>
          <w:jc w:val="center"/>
        </w:trPr>
        <w:tc>
          <w:tcPr>
            <w:tcW w:w="532" w:type="dxa"/>
            <w:shd w:val="clear" w:color="auto" w:fill="auto"/>
            <w:noWrap/>
          </w:tcPr>
          <w:p w14:paraId="491C001B" w14:textId="77777777" w:rsidR="0016378B" w:rsidRPr="008B26F9" w:rsidRDefault="0016378B" w:rsidP="00F60227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4" w:type="dxa"/>
            <w:shd w:val="clear" w:color="auto" w:fill="auto"/>
            <w:noWrap/>
          </w:tcPr>
          <w:p w14:paraId="523CDC5B" w14:textId="77777777" w:rsidR="0016378B" w:rsidRDefault="0016378B" w:rsidP="00F60227">
            <w:pPr>
              <w:pStyle w:val="CM4"/>
              <w:spacing w:before="60" w:after="60"/>
              <w:rPr>
                <w:rFonts w:ascii="Verdana" w:hAnsi="Verdana" w:cs="EUAlbertina"/>
                <w:color w:val="000000"/>
                <w:sz w:val="20"/>
                <w:szCs w:val="20"/>
              </w:rPr>
            </w:pPr>
            <w:r>
              <w:rPr>
                <w:rFonts w:ascii="Verdana" w:hAnsi="Verdana" w:cs="EUAlbertina"/>
                <w:color w:val="000000"/>
                <w:sz w:val="20"/>
                <w:szCs w:val="20"/>
              </w:rPr>
              <w:t>Motivation</w:t>
            </w:r>
          </w:p>
          <w:p w14:paraId="03DE7304" w14:textId="77777777" w:rsidR="0016378B" w:rsidRPr="008B26F9" w:rsidRDefault="0016378B" w:rsidP="00F60227">
            <w:pPr>
              <w:rPr>
                <w:sz w:val="20"/>
                <w:szCs w:val="20"/>
              </w:rPr>
            </w:pPr>
          </w:p>
        </w:tc>
        <w:tc>
          <w:tcPr>
            <w:tcW w:w="7584" w:type="dxa"/>
            <w:shd w:val="clear" w:color="auto" w:fill="auto"/>
            <w:noWrap/>
            <w:vAlign w:val="center"/>
          </w:tcPr>
          <w:p w14:paraId="07EF1FC5" w14:textId="6BCAF68A" w:rsidR="00E74590" w:rsidRPr="00B7300A" w:rsidRDefault="00E74590" w:rsidP="007C4EA8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14:paraId="26494378" w14:textId="77777777" w:rsidR="004A0D50" w:rsidRDefault="004A0D50" w:rsidP="004A0D50">
      <w:pPr>
        <w:pStyle w:val="Paragraph"/>
        <w:spacing w:after="0" w:line="240" w:lineRule="atLeast"/>
        <w:rPr>
          <w:rFonts w:ascii="Verdana" w:hAnsi="Verdana"/>
          <w:b/>
          <w:sz w:val="18"/>
          <w:szCs w:val="18"/>
        </w:rPr>
      </w:pPr>
    </w:p>
    <w:sectPr w:rsidR="004A0D50" w:rsidSect="007120D8">
      <w:footerReference w:type="first" r:id="rId7"/>
      <w:pgSz w:w="11906" w:h="16838" w:code="9"/>
      <w:pgMar w:top="1418" w:right="567" w:bottom="1418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9880E" w14:textId="77777777" w:rsidR="00BE1EA5" w:rsidRDefault="00BE1EA5">
      <w:r>
        <w:separator/>
      </w:r>
    </w:p>
    <w:p w14:paraId="52B567F6" w14:textId="77777777" w:rsidR="00BE1EA5" w:rsidRDefault="00BE1EA5"/>
  </w:endnote>
  <w:endnote w:type="continuationSeparator" w:id="0">
    <w:p w14:paraId="1608E2EF" w14:textId="77777777" w:rsidR="00BE1EA5" w:rsidRDefault="00BE1EA5">
      <w:r>
        <w:continuationSeparator/>
      </w:r>
    </w:p>
    <w:p w14:paraId="6DF6AD82" w14:textId="77777777" w:rsidR="00BE1EA5" w:rsidRDefault="00BE1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30B9" w14:textId="77777777" w:rsidR="005E369E" w:rsidRPr="00BC3B53" w:rsidRDefault="005E369E" w:rsidP="008C356D">
    <w:pPr>
      <w:pStyle w:val="Piedepgina"/>
      <w:spacing w:line="240" w:lineRule="auto"/>
      <w:rPr>
        <w:sz w:val="2"/>
        <w:szCs w:val="2"/>
      </w:rPr>
    </w:pPr>
  </w:p>
  <w:p w14:paraId="153920DF" w14:textId="77777777" w:rsidR="005E369E" w:rsidRPr="00BC3B53" w:rsidRDefault="005E369E" w:rsidP="00023E9A">
    <w:pPr>
      <w:pStyle w:val="Piedepgina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14938" w14:textId="77777777" w:rsidR="00BE1EA5" w:rsidRDefault="00BE1EA5">
      <w:r>
        <w:separator/>
      </w:r>
    </w:p>
    <w:p w14:paraId="61C2D2C4" w14:textId="77777777" w:rsidR="00BE1EA5" w:rsidRDefault="00BE1EA5"/>
  </w:footnote>
  <w:footnote w:type="continuationSeparator" w:id="0">
    <w:p w14:paraId="0620890A" w14:textId="77777777" w:rsidR="00BE1EA5" w:rsidRDefault="00BE1EA5">
      <w:r>
        <w:continuationSeparator/>
      </w:r>
    </w:p>
    <w:p w14:paraId="2935EDB2" w14:textId="77777777" w:rsidR="00BE1EA5" w:rsidRDefault="00BE1E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052317"/>
    <w:multiLevelType w:val="hybridMultilevel"/>
    <w:tmpl w:val="ABB269A6"/>
    <w:lvl w:ilvl="0" w:tplc="1022477C">
      <w:start w:val="39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alligraphy" w:hAnsi="Calibri" w:cs="Lucida Calligraphy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27EA7"/>
    <w:multiLevelType w:val="hybridMultilevel"/>
    <w:tmpl w:val="74AA183E"/>
    <w:lvl w:ilvl="0" w:tplc="6CF6B3DC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A4120A4"/>
    <w:multiLevelType w:val="hybridMultilevel"/>
    <w:tmpl w:val="1D8E1FCE"/>
    <w:lvl w:ilvl="0" w:tplc="1EDC355A">
      <w:start w:val="1"/>
      <w:numFmt w:val="bullet"/>
      <w:pStyle w:val="Listaconvietas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64C8"/>
    <w:multiLevelType w:val="hybridMultilevel"/>
    <w:tmpl w:val="94C4B21A"/>
    <w:lvl w:ilvl="0" w:tplc="0AB4E6D2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726663"/>
    <w:multiLevelType w:val="hybridMultilevel"/>
    <w:tmpl w:val="2BB2C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22477C">
      <w:start w:val="3920"/>
      <w:numFmt w:val="bullet"/>
      <w:lvlText w:val="-"/>
      <w:lvlJc w:val="left"/>
      <w:pPr>
        <w:ind w:left="1440" w:hanging="360"/>
      </w:pPr>
      <w:rPr>
        <w:rFonts w:ascii="Calibri" w:eastAsia="Lucida Calligraphy" w:hAnsi="Calibri" w:cs="Lucida Calligraphy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55FEF"/>
    <w:multiLevelType w:val="hybridMultilevel"/>
    <w:tmpl w:val="50F0923E"/>
    <w:lvl w:ilvl="0" w:tplc="A2CC0C32">
      <w:start w:val="1"/>
      <w:numFmt w:val="bullet"/>
      <w:pStyle w:val="Listaconvietas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C37C9"/>
    <w:multiLevelType w:val="hybridMultilevel"/>
    <w:tmpl w:val="ACA83702"/>
    <w:lvl w:ilvl="0" w:tplc="E40058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2834"/>
    <w:multiLevelType w:val="hybridMultilevel"/>
    <w:tmpl w:val="60AAD19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796233"/>
    <w:multiLevelType w:val="hybridMultilevel"/>
    <w:tmpl w:val="0F5EF4FE"/>
    <w:lvl w:ilvl="0" w:tplc="A88C9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color="365F91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9099C"/>
    <w:multiLevelType w:val="hybridMultilevel"/>
    <w:tmpl w:val="3020CA34"/>
    <w:lvl w:ilvl="0" w:tplc="1022477C">
      <w:start w:val="39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alligraphy" w:hAnsi="Calibri" w:cs="Lucida Calligraphy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8F00DD"/>
    <w:multiLevelType w:val="hybridMultilevel"/>
    <w:tmpl w:val="9FC4D24A"/>
    <w:lvl w:ilvl="0" w:tplc="A88C9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1F497D"/>
        <w:u w:color="365F91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F3B02"/>
    <w:multiLevelType w:val="multilevel"/>
    <w:tmpl w:val="782E18E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E00B6"/>
    <w:multiLevelType w:val="hybridMultilevel"/>
    <w:tmpl w:val="C720CEF0"/>
    <w:lvl w:ilvl="0" w:tplc="1022477C">
      <w:start w:val="39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alligraphy" w:hAnsi="Calibri" w:cs="Lucida Calligraphy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A84B76"/>
    <w:multiLevelType w:val="hybridMultilevel"/>
    <w:tmpl w:val="782E18E6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20"/>
  </w:num>
  <w:num w:numId="14">
    <w:abstractNumId w:val="16"/>
  </w:num>
  <w:num w:numId="15">
    <w:abstractNumId w:val="25"/>
  </w:num>
  <w:num w:numId="16">
    <w:abstractNumId w:val="23"/>
  </w:num>
  <w:num w:numId="17">
    <w:abstractNumId w:val="9"/>
  </w:num>
  <w:num w:numId="18">
    <w:abstractNumId w:val="21"/>
  </w:num>
  <w:num w:numId="19">
    <w:abstractNumId w:val="2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17"/>
  </w:num>
  <w:num w:numId="25">
    <w:abstractNumId w:val="22"/>
  </w:num>
  <w:num w:numId="26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27"/>
  <w:hyphenationZone w:val="425"/>
  <w:drawingGridHorizontalSpacing w:val="90"/>
  <w:displayHorizontalDrawingGridEvery w:val="2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D1"/>
    <w:rsid w:val="00013862"/>
    <w:rsid w:val="00015AF7"/>
    <w:rsid w:val="00016012"/>
    <w:rsid w:val="00020189"/>
    <w:rsid w:val="00020EE4"/>
    <w:rsid w:val="00023E9A"/>
    <w:rsid w:val="00034A84"/>
    <w:rsid w:val="00035E67"/>
    <w:rsid w:val="000366F3"/>
    <w:rsid w:val="00042D7C"/>
    <w:rsid w:val="00071F28"/>
    <w:rsid w:val="00074079"/>
    <w:rsid w:val="00092799"/>
    <w:rsid w:val="00092C5F"/>
    <w:rsid w:val="00096680"/>
    <w:rsid w:val="00097AE2"/>
    <w:rsid w:val="000A174A"/>
    <w:rsid w:val="000A3E0A"/>
    <w:rsid w:val="000A65AC"/>
    <w:rsid w:val="000B7281"/>
    <w:rsid w:val="000B7FAB"/>
    <w:rsid w:val="000C1BA1"/>
    <w:rsid w:val="000C3EA9"/>
    <w:rsid w:val="000D0225"/>
    <w:rsid w:val="000F161D"/>
    <w:rsid w:val="00123704"/>
    <w:rsid w:val="001270C7"/>
    <w:rsid w:val="00132540"/>
    <w:rsid w:val="0014786A"/>
    <w:rsid w:val="001516A4"/>
    <w:rsid w:val="00151E5F"/>
    <w:rsid w:val="001569AB"/>
    <w:rsid w:val="0016378B"/>
    <w:rsid w:val="001726F3"/>
    <w:rsid w:val="00174CC2"/>
    <w:rsid w:val="00176CC6"/>
    <w:rsid w:val="00181BE4"/>
    <w:rsid w:val="00185576"/>
    <w:rsid w:val="00185951"/>
    <w:rsid w:val="00192694"/>
    <w:rsid w:val="00196B8B"/>
    <w:rsid w:val="001A2BEA"/>
    <w:rsid w:val="001A6D93"/>
    <w:rsid w:val="001C32EC"/>
    <w:rsid w:val="001C4D5A"/>
    <w:rsid w:val="001C5A36"/>
    <w:rsid w:val="001E0144"/>
    <w:rsid w:val="001E34C6"/>
    <w:rsid w:val="001E5581"/>
    <w:rsid w:val="001F3C70"/>
    <w:rsid w:val="00200D88"/>
    <w:rsid w:val="00201F18"/>
    <w:rsid w:val="00201F68"/>
    <w:rsid w:val="00212F2A"/>
    <w:rsid w:val="00214F2B"/>
    <w:rsid w:val="00224A8A"/>
    <w:rsid w:val="0023065E"/>
    <w:rsid w:val="002309A8"/>
    <w:rsid w:val="00236CFE"/>
    <w:rsid w:val="002428E3"/>
    <w:rsid w:val="00253E54"/>
    <w:rsid w:val="00260BAF"/>
    <w:rsid w:val="002650F7"/>
    <w:rsid w:val="00273F3B"/>
    <w:rsid w:val="00274DB7"/>
    <w:rsid w:val="00275984"/>
    <w:rsid w:val="00275EA1"/>
    <w:rsid w:val="00280F74"/>
    <w:rsid w:val="00286998"/>
    <w:rsid w:val="00291AB7"/>
    <w:rsid w:val="0029422B"/>
    <w:rsid w:val="002B153C"/>
    <w:rsid w:val="002B52FC"/>
    <w:rsid w:val="002C2830"/>
    <w:rsid w:val="002C5E18"/>
    <w:rsid w:val="002D001A"/>
    <w:rsid w:val="002D1026"/>
    <w:rsid w:val="002D317B"/>
    <w:rsid w:val="002D3587"/>
    <w:rsid w:val="002D502D"/>
    <w:rsid w:val="002E0F69"/>
    <w:rsid w:val="002F5147"/>
    <w:rsid w:val="002F7ABD"/>
    <w:rsid w:val="00311580"/>
    <w:rsid w:val="00312597"/>
    <w:rsid w:val="0031430B"/>
    <w:rsid w:val="00334154"/>
    <w:rsid w:val="00341FA0"/>
    <w:rsid w:val="00344F3D"/>
    <w:rsid w:val="00352BCF"/>
    <w:rsid w:val="00353932"/>
    <w:rsid w:val="0035464B"/>
    <w:rsid w:val="0036252A"/>
    <w:rsid w:val="00364D9D"/>
    <w:rsid w:val="0037421D"/>
    <w:rsid w:val="00376093"/>
    <w:rsid w:val="00383DA1"/>
    <w:rsid w:val="00384CA8"/>
    <w:rsid w:val="00393963"/>
    <w:rsid w:val="00395575"/>
    <w:rsid w:val="00395672"/>
    <w:rsid w:val="00397A15"/>
    <w:rsid w:val="003A06C8"/>
    <w:rsid w:val="003A0D7C"/>
    <w:rsid w:val="003A751E"/>
    <w:rsid w:val="003B7EE7"/>
    <w:rsid w:val="003C2CCB"/>
    <w:rsid w:val="003D10C8"/>
    <w:rsid w:val="003D39EC"/>
    <w:rsid w:val="003E3DD5"/>
    <w:rsid w:val="003F07C6"/>
    <w:rsid w:val="003F1F6B"/>
    <w:rsid w:val="003F3757"/>
    <w:rsid w:val="003F44B7"/>
    <w:rsid w:val="003F68AA"/>
    <w:rsid w:val="00401D5C"/>
    <w:rsid w:val="00413D48"/>
    <w:rsid w:val="0041539F"/>
    <w:rsid w:val="00415C7A"/>
    <w:rsid w:val="00441AC2"/>
    <w:rsid w:val="0044249B"/>
    <w:rsid w:val="0045023C"/>
    <w:rsid w:val="00451A5B"/>
    <w:rsid w:val="00452BCD"/>
    <w:rsid w:val="00452CEA"/>
    <w:rsid w:val="00460C2B"/>
    <w:rsid w:val="00465B52"/>
    <w:rsid w:val="0046708E"/>
    <w:rsid w:val="00474463"/>
    <w:rsid w:val="00474B75"/>
    <w:rsid w:val="00483F0B"/>
    <w:rsid w:val="00496319"/>
    <w:rsid w:val="004A0D50"/>
    <w:rsid w:val="004A3093"/>
    <w:rsid w:val="004B5465"/>
    <w:rsid w:val="004C5E7B"/>
    <w:rsid w:val="004D505E"/>
    <w:rsid w:val="004D72CA"/>
    <w:rsid w:val="004E2242"/>
    <w:rsid w:val="004E53A9"/>
    <w:rsid w:val="004E7400"/>
    <w:rsid w:val="004F42FF"/>
    <w:rsid w:val="004F44C2"/>
    <w:rsid w:val="00516022"/>
    <w:rsid w:val="00517B42"/>
    <w:rsid w:val="00517EE6"/>
    <w:rsid w:val="00521CEE"/>
    <w:rsid w:val="005429DC"/>
    <w:rsid w:val="005565F9"/>
    <w:rsid w:val="00563CE5"/>
    <w:rsid w:val="005656CA"/>
    <w:rsid w:val="00573041"/>
    <w:rsid w:val="00574113"/>
    <w:rsid w:val="00575B80"/>
    <w:rsid w:val="005819CE"/>
    <w:rsid w:val="0058298D"/>
    <w:rsid w:val="00593C2B"/>
    <w:rsid w:val="00596166"/>
    <w:rsid w:val="005B0824"/>
    <w:rsid w:val="005B6184"/>
    <w:rsid w:val="005C3FE0"/>
    <w:rsid w:val="005C740C"/>
    <w:rsid w:val="005D625B"/>
    <w:rsid w:val="005E369E"/>
    <w:rsid w:val="005F6D11"/>
    <w:rsid w:val="00600CF0"/>
    <w:rsid w:val="006048F4"/>
    <w:rsid w:val="0060660A"/>
    <w:rsid w:val="006130FA"/>
    <w:rsid w:val="00613B1D"/>
    <w:rsid w:val="006163AD"/>
    <w:rsid w:val="00617A44"/>
    <w:rsid w:val="006202B6"/>
    <w:rsid w:val="00625CD0"/>
    <w:rsid w:val="0062627D"/>
    <w:rsid w:val="00627432"/>
    <w:rsid w:val="00641F54"/>
    <w:rsid w:val="006448E4"/>
    <w:rsid w:val="00645414"/>
    <w:rsid w:val="00653606"/>
    <w:rsid w:val="00661591"/>
    <w:rsid w:val="0066632F"/>
    <w:rsid w:val="00674A89"/>
    <w:rsid w:val="00685545"/>
    <w:rsid w:val="006864B3"/>
    <w:rsid w:val="006A10F8"/>
    <w:rsid w:val="006A2100"/>
    <w:rsid w:val="006B0BF3"/>
    <w:rsid w:val="006B775E"/>
    <w:rsid w:val="006C2535"/>
    <w:rsid w:val="006C441E"/>
    <w:rsid w:val="006C4B90"/>
    <w:rsid w:val="006D1016"/>
    <w:rsid w:val="006D17F2"/>
    <w:rsid w:val="006E3546"/>
    <w:rsid w:val="006E3FA9"/>
    <w:rsid w:val="006E6B7C"/>
    <w:rsid w:val="006E7D82"/>
    <w:rsid w:val="006F0F93"/>
    <w:rsid w:val="006F31F2"/>
    <w:rsid w:val="007120D8"/>
    <w:rsid w:val="0071402B"/>
    <w:rsid w:val="00714DC5"/>
    <w:rsid w:val="00715237"/>
    <w:rsid w:val="007254A5"/>
    <w:rsid w:val="00725748"/>
    <w:rsid w:val="00735D88"/>
    <w:rsid w:val="0073720D"/>
    <w:rsid w:val="00737507"/>
    <w:rsid w:val="00740712"/>
    <w:rsid w:val="00742AB9"/>
    <w:rsid w:val="00751A6A"/>
    <w:rsid w:val="00754FBF"/>
    <w:rsid w:val="007709EF"/>
    <w:rsid w:val="00783559"/>
    <w:rsid w:val="00797AA5"/>
    <w:rsid w:val="007A26BD"/>
    <w:rsid w:val="007A4105"/>
    <w:rsid w:val="007B4503"/>
    <w:rsid w:val="007C406E"/>
    <w:rsid w:val="007C4EA8"/>
    <w:rsid w:val="007C5183"/>
    <w:rsid w:val="007E2B20"/>
    <w:rsid w:val="007F5331"/>
    <w:rsid w:val="00800CCA"/>
    <w:rsid w:val="00806120"/>
    <w:rsid w:val="00812028"/>
    <w:rsid w:val="00813082"/>
    <w:rsid w:val="00814D03"/>
    <w:rsid w:val="00821FC1"/>
    <w:rsid w:val="0083178B"/>
    <w:rsid w:val="00833695"/>
    <w:rsid w:val="008336B7"/>
    <w:rsid w:val="00833A8E"/>
    <w:rsid w:val="00842CD8"/>
    <w:rsid w:val="008431FA"/>
    <w:rsid w:val="00850F38"/>
    <w:rsid w:val="008547BA"/>
    <w:rsid w:val="008553C7"/>
    <w:rsid w:val="00857FEB"/>
    <w:rsid w:val="008601AF"/>
    <w:rsid w:val="00861B06"/>
    <w:rsid w:val="00872271"/>
    <w:rsid w:val="008A1F5D"/>
    <w:rsid w:val="008A28F5"/>
    <w:rsid w:val="008A2C5B"/>
    <w:rsid w:val="008B26F9"/>
    <w:rsid w:val="008B3929"/>
    <w:rsid w:val="008B4CB3"/>
    <w:rsid w:val="008B7B24"/>
    <w:rsid w:val="008C356D"/>
    <w:rsid w:val="008D4B12"/>
    <w:rsid w:val="008E49AD"/>
    <w:rsid w:val="008E666D"/>
    <w:rsid w:val="008E698E"/>
    <w:rsid w:val="008F3246"/>
    <w:rsid w:val="008F3C1B"/>
    <w:rsid w:val="008F508C"/>
    <w:rsid w:val="0090271B"/>
    <w:rsid w:val="00904B56"/>
    <w:rsid w:val="00910642"/>
    <w:rsid w:val="00910DDF"/>
    <w:rsid w:val="00930B13"/>
    <w:rsid w:val="009311C8"/>
    <w:rsid w:val="00933376"/>
    <w:rsid w:val="00933A2F"/>
    <w:rsid w:val="0093638C"/>
    <w:rsid w:val="009574BB"/>
    <w:rsid w:val="009718F9"/>
    <w:rsid w:val="00972FB9"/>
    <w:rsid w:val="00975112"/>
    <w:rsid w:val="00981768"/>
    <w:rsid w:val="00981C63"/>
    <w:rsid w:val="00983E8F"/>
    <w:rsid w:val="00994FDA"/>
    <w:rsid w:val="009A3B71"/>
    <w:rsid w:val="009A61BC"/>
    <w:rsid w:val="009B0138"/>
    <w:rsid w:val="009B0FE9"/>
    <w:rsid w:val="009C3F20"/>
    <w:rsid w:val="009C7CA1"/>
    <w:rsid w:val="009D043D"/>
    <w:rsid w:val="009D2128"/>
    <w:rsid w:val="009E3A07"/>
    <w:rsid w:val="009F3259"/>
    <w:rsid w:val="00A128AD"/>
    <w:rsid w:val="00A21E76"/>
    <w:rsid w:val="00A23BC8"/>
    <w:rsid w:val="00A30E68"/>
    <w:rsid w:val="00A31933"/>
    <w:rsid w:val="00A34AA0"/>
    <w:rsid w:val="00A41FE2"/>
    <w:rsid w:val="00A47948"/>
    <w:rsid w:val="00A56946"/>
    <w:rsid w:val="00A63B8C"/>
    <w:rsid w:val="00A715F8"/>
    <w:rsid w:val="00A77F6F"/>
    <w:rsid w:val="00A831FD"/>
    <w:rsid w:val="00A850A2"/>
    <w:rsid w:val="00A91FA3"/>
    <w:rsid w:val="00AA4999"/>
    <w:rsid w:val="00AA7FC9"/>
    <w:rsid w:val="00AB237D"/>
    <w:rsid w:val="00AB5933"/>
    <w:rsid w:val="00AC1922"/>
    <w:rsid w:val="00AD694D"/>
    <w:rsid w:val="00AE013D"/>
    <w:rsid w:val="00AE11B7"/>
    <w:rsid w:val="00AF2321"/>
    <w:rsid w:val="00AF52F6"/>
    <w:rsid w:val="00AF7237"/>
    <w:rsid w:val="00B0043A"/>
    <w:rsid w:val="00B00D75"/>
    <w:rsid w:val="00B070CB"/>
    <w:rsid w:val="00B259C8"/>
    <w:rsid w:val="00B26CCF"/>
    <w:rsid w:val="00B36BDF"/>
    <w:rsid w:val="00B40F07"/>
    <w:rsid w:val="00B4251E"/>
    <w:rsid w:val="00B425F0"/>
    <w:rsid w:val="00B42DFA"/>
    <w:rsid w:val="00B531DD"/>
    <w:rsid w:val="00B55014"/>
    <w:rsid w:val="00B62232"/>
    <w:rsid w:val="00B71DC2"/>
    <w:rsid w:val="00B7300A"/>
    <w:rsid w:val="00B74DA7"/>
    <w:rsid w:val="00B93893"/>
    <w:rsid w:val="00BA01AA"/>
    <w:rsid w:val="00BA1927"/>
    <w:rsid w:val="00BA612E"/>
    <w:rsid w:val="00BA7E0A"/>
    <w:rsid w:val="00BC3B53"/>
    <w:rsid w:val="00BC3B96"/>
    <w:rsid w:val="00BC4AE3"/>
    <w:rsid w:val="00BC6DE5"/>
    <w:rsid w:val="00BE1EA5"/>
    <w:rsid w:val="00BE3F88"/>
    <w:rsid w:val="00BE4756"/>
    <w:rsid w:val="00BE5ED9"/>
    <w:rsid w:val="00BE7B41"/>
    <w:rsid w:val="00BF0D00"/>
    <w:rsid w:val="00C1368A"/>
    <w:rsid w:val="00C15A91"/>
    <w:rsid w:val="00C206F1"/>
    <w:rsid w:val="00C20FE6"/>
    <w:rsid w:val="00C217E1"/>
    <w:rsid w:val="00C25964"/>
    <w:rsid w:val="00C4015B"/>
    <w:rsid w:val="00C40C60"/>
    <w:rsid w:val="00C4572C"/>
    <w:rsid w:val="00C5258E"/>
    <w:rsid w:val="00C619A7"/>
    <w:rsid w:val="00C73434"/>
    <w:rsid w:val="00C91EBC"/>
    <w:rsid w:val="00C97C80"/>
    <w:rsid w:val="00CA2CE9"/>
    <w:rsid w:val="00CA47D3"/>
    <w:rsid w:val="00CA6A25"/>
    <w:rsid w:val="00CA6A3F"/>
    <w:rsid w:val="00CA7C99"/>
    <w:rsid w:val="00CC062C"/>
    <w:rsid w:val="00CC6290"/>
    <w:rsid w:val="00CD0073"/>
    <w:rsid w:val="00CD362D"/>
    <w:rsid w:val="00CE1C84"/>
    <w:rsid w:val="00CE5055"/>
    <w:rsid w:val="00CE777D"/>
    <w:rsid w:val="00CF053F"/>
    <w:rsid w:val="00D02C0F"/>
    <w:rsid w:val="00D0609E"/>
    <w:rsid w:val="00D078E1"/>
    <w:rsid w:val="00D100E9"/>
    <w:rsid w:val="00D21E4B"/>
    <w:rsid w:val="00D23522"/>
    <w:rsid w:val="00D242EE"/>
    <w:rsid w:val="00D264D6"/>
    <w:rsid w:val="00D33BF0"/>
    <w:rsid w:val="00D516BE"/>
    <w:rsid w:val="00D5423B"/>
    <w:rsid w:val="00D54F4E"/>
    <w:rsid w:val="00D60BA4"/>
    <w:rsid w:val="00D62419"/>
    <w:rsid w:val="00D67180"/>
    <w:rsid w:val="00D77870"/>
    <w:rsid w:val="00D80CCE"/>
    <w:rsid w:val="00D87D03"/>
    <w:rsid w:val="00D95C88"/>
    <w:rsid w:val="00D97B2E"/>
    <w:rsid w:val="00DB2AA4"/>
    <w:rsid w:val="00DB36FE"/>
    <w:rsid w:val="00DB533A"/>
    <w:rsid w:val="00DD66F2"/>
    <w:rsid w:val="00DE3FE0"/>
    <w:rsid w:val="00DE578A"/>
    <w:rsid w:val="00DF2583"/>
    <w:rsid w:val="00DF44C1"/>
    <w:rsid w:val="00DF54D9"/>
    <w:rsid w:val="00E01A59"/>
    <w:rsid w:val="00E10DC6"/>
    <w:rsid w:val="00E11F8E"/>
    <w:rsid w:val="00E21DE3"/>
    <w:rsid w:val="00E3731D"/>
    <w:rsid w:val="00E51469"/>
    <w:rsid w:val="00E55934"/>
    <w:rsid w:val="00E634E3"/>
    <w:rsid w:val="00E74590"/>
    <w:rsid w:val="00E77F89"/>
    <w:rsid w:val="00E80E71"/>
    <w:rsid w:val="00E850D3"/>
    <w:rsid w:val="00E876B9"/>
    <w:rsid w:val="00EA40B8"/>
    <w:rsid w:val="00EC0DFF"/>
    <w:rsid w:val="00EC237D"/>
    <w:rsid w:val="00EC4D0E"/>
    <w:rsid w:val="00EC4E2B"/>
    <w:rsid w:val="00ED072A"/>
    <w:rsid w:val="00ED44B7"/>
    <w:rsid w:val="00ED539E"/>
    <w:rsid w:val="00EE4A1F"/>
    <w:rsid w:val="00EE4C2D"/>
    <w:rsid w:val="00EE70DB"/>
    <w:rsid w:val="00EF1B5A"/>
    <w:rsid w:val="00EF24FB"/>
    <w:rsid w:val="00EF2CCA"/>
    <w:rsid w:val="00F00F54"/>
    <w:rsid w:val="00F0169D"/>
    <w:rsid w:val="00F03963"/>
    <w:rsid w:val="00F11068"/>
    <w:rsid w:val="00F1256D"/>
    <w:rsid w:val="00F13A4E"/>
    <w:rsid w:val="00F13BE8"/>
    <w:rsid w:val="00F172BB"/>
    <w:rsid w:val="00F17B10"/>
    <w:rsid w:val="00F21BEF"/>
    <w:rsid w:val="00F45A25"/>
    <w:rsid w:val="00F50F86"/>
    <w:rsid w:val="00F53F91"/>
    <w:rsid w:val="00F61569"/>
    <w:rsid w:val="00F61A72"/>
    <w:rsid w:val="00F62B67"/>
    <w:rsid w:val="00F66F13"/>
    <w:rsid w:val="00F74073"/>
    <w:rsid w:val="00F75603"/>
    <w:rsid w:val="00F845B4"/>
    <w:rsid w:val="00F8713B"/>
    <w:rsid w:val="00F93F9E"/>
    <w:rsid w:val="00F96D1B"/>
    <w:rsid w:val="00FA2CD7"/>
    <w:rsid w:val="00FB06ED"/>
    <w:rsid w:val="00FB0CD1"/>
    <w:rsid w:val="00FC3165"/>
    <w:rsid w:val="00FC36AB"/>
    <w:rsid w:val="00FC7F66"/>
    <w:rsid w:val="00FE1CB6"/>
    <w:rsid w:val="00FE486B"/>
    <w:rsid w:val="00FE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CF4C48F"/>
  <w15:docId w15:val="{9A43C658-86DF-4287-B91E-19D9980F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999"/>
    <w:pPr>
      <w:spacing w:line="240" w:lineRule="atLeast"/>
    </w:pPr>
    <w:rPr>
      <w:rFonts w:ascii="Verdana" w:hAnsi="Verdana"/>
      <w:sz w:val="18"/>
      <w:szCs w:val="24"/>
    </w:rPr>
  </w:style>
  <w:style w:type="paragraph" w:styleId="Ttulo1">
    <w:name w:val="heading 1"/>
    <w:basedOn w:val="Normal"/>
    <w:next w:val="Normal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163AD"/>
    <w:pPr>
      <w:tabs>
        <w:tab w:val="center" w:pos="4536"/>
        <w:tab w:val="right" w:pos="9072"/>
      </w:tabs>
    </w:pPr>
    <w:rPr>
      <w:sz w:val="13"/>
    </w:rPr>
  </w:style>
  <w:style w:type="paragraph" w:styleId="Piedepgina">
    <w:name w:val="footer"/>
    <w:basedOn w:val="Normal"/>
    <w:rsid w:val="006163AD"/>
    <w:pPr>
      <w:tabs>
        <w:tab w:val="center" w:pos="4536"/>
        <w:tab w:val="right" w:pos="9072"/>
      </w:tabs>
    </w:pPr>
    <w:rPr>
      <w:sz w:val="13"/>
    </w:rPr>
  </w:style>
  <w:style w:type="table" w:styleId="Tablaconcuadrcula">
    <w:name w:val="Table Grid"/>
    <w:basedOn w:val="Tablanorma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Normal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Normal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aconvietas">
    <w:name w:val="List Bullet"/>
    <w:basedOn w:val="Normal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Normal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ipervnculo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0B7FAB"/>
    <w:pPr>
      <w:spacing w:line="180" w:lineRule="exact"/>
    </w:pPr>
    <w:rPr>
      <w:noProof/>
      <w:sz w:val="13"/>
    </w:rPr>
  </w:style>
  <w:style w:type="character" w:styleId="Hipervnculovisitado">
    <w:name w:val="FollowedHyperlink"/>
    <w:rsid w:val="006A2100"/>
    <w:rPr>
      <w:color w:val="800080"/>
      <w:u w:val="single"/>
    </w:rPr>
  </w:style>
  <w:style w:type="paragraph" w:styleId="Listaconvietas2">
    <w:name w:val="List Bullet 2"/>
    <w:basedOn w:val="Normal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311580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Textonotapie">
    <w:name w:val="footnote text"/>
    <w:basedOn w:val="Normal"/>
    <w:semiHidden/>
    <w:rsid w:val="0031430B"/>
    <w:rPr>
      <w:sz w:val="13"/>
      <w:szCs w:val="20"/>
    </w:rPr>
  </w:style>
  <w:style w:type="paragraph" w:customStyle="1" w:styleId="CM1">
    <w:name w:val="CM1"/>
    <w:basedOn w:val="Normal"/>
    <w:next w:val="Normal"/>
    <w:uiPriority w:val="99"/>
    <w:rsid w:val="00384CA8"/>
    <w:pPr>
      <w:autoSpaceDE w:val="0"/>
      <w:autoSpaceDN w:val="0"/>
      <w:adjustRightInd w:val="0"/>
      <w:spacing w:line="240" w:lineRule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384CA8"/>
    <w:pPr>
      <w:autoSpaceDE w:val="0"/>
      <w:autoSpaceDN w:val="0"/>
      <w:adjustRightInd w:val="0"/>
      <w:spacing w:line="240" w:lineRule="auto"/>
    </w:pPr>
    <w:rPr>
      <w:rFonts w:ascii="EUAlbertina" w:hAnsi="EUAlbertina"/>
      <w:sz w:val="24"/>
    </w:rPr>
  </w:style>
  <w:style w:type="paragraph" w:customStyle="1" w:styleId="CM4">
    <w:name w:val="CM4"/>
    <w:basedOn w:val="Normal"/>
    <w:next w:val="Normal"/>
    <w:rsid w:val="00384CA8"/>
    <w:pPr>
      <w:autoSpaceDE w:val="0"/>
      <w:autoSpaceDN w:val="0"/>
      <w:adjustRightInd w:val="0"/>
      <w:spacing w:line="240" w:lineRule="auto"/>
    </w:pPr>
    <w:rPr>
      <w:rFonts w:ascii="EUAlbertina" w:hAnsi="EUAlbertina"/>
      <w:sz w:val="24"/>
    </w:rPr>
  </w:style>
  <w:style w:type="paragraph" w:styleId="Prrafodelista">
    <w:name w:val="List Paragraph"/>
    <w:basedOn w:val="Normal"/>
    <w:uiPriority w:val="34"/>
    <w:qFormat/>
    <w:rsid w:val="004E53A9"/>
    <w:pPr>
      <w:ind w:left="720"/>
      <w:contextualSpacing/>
    </w:pPr>
  </w:style>
  <w:style w:type="paragraph" w:customStyle="1" w:styleId="Paragraph">
    <w:name w:val="Paragraph"/>
    <w:basedOn w:val="Normal"/>
    <w:rsid w:val="004A0D50"/>
    <w:pPr>
      <w:spacing w:after="200" w:line="276" w:lineRule="auto"/>
      <w:jc w:val="both"/>
    </w:pPr>
    <w:rPr>
      <w:rFonts w:ascii="Times New Roman" w:hAnsi="Times New Roman"/>
      <w:sz w:val="16"/>
      <w:szCs w:val="22"/>
      <w:lang w:val="en-GB" w:eastAsia="en-GB"/>
    </w:rPr>
  </w:style>
  <w:style w:type="character" w:customStyle="1" w:styleId="Accentuation">
    <w:name w:val="Accentuation"/>
    <w:uiPriority w:val="20"/>
    <w:qFormat/>
    <w:rsid w:val="004A0D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200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T.C. Ticaret Bakanligi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Özge Sezgin</dc:creator>
  <cp:lastModifiedBy>Pancorbo Perez, Teresa Maria</cp:lastModifiedBy>
  <cp:revision>2</cp:revision>
  <cp:lastPrinted>2008-07-25T15:17:00Z</cp:lastPrinted>
  <dcterms:created xsi:type="dcterms:W3CDTF">2023-07-21T07:22:00Z</dcterms:created>
  <dcterms:modified xsi:type="dcterms:W3CDTF">2023-07-21T07:22:00Z</dcterms:modified>
</cp:coreProperties>
</file>